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Baralho de Competências do Mentor</w:t>
      </w:r>
    </w:p>
    <w:p>
      <w:r>
        <w:t>Use estas cartas como apoio para reflexão, dinâmica em grupo ou desenvolvimento pessoal. Recorte e utilize como quiser!</w:t>
      </w:r>
    </w:p>
    <w:p>
      <w:pPr>
        <w:pStyle w:val="Heading2"/>
      </w:pPr>
      <w:r>
        <w:t>Escuta Ativa</w:t>
      </w:r>
    </w:p>
    <w:p>
      <w:r>
        <w:t>🧩 Definição: Prestar atenção plena ao que o mentorado diz, com empatia e sem interrupções.</w:t>
      </w:r>
    </w:p>
    <w:p>
      <w:r>
        <w:t>📌 Exemplo: Durante a fala do mentorado, o mentor evita interrupções e valida os sentimentos expressos.</w:t>
      </w:r>
    </w:p>
    <w:p>
      <w:r>
        <w:t>⭐ Dica de ouro: Pratique o silêncio. Muitas vezes, a pausa revela mais do que a resposta imediata.</w:t>
      </w:r>
    </w:p>
    <w:p>
      <w:r>
        <w:br/>
        <w:t>--------------------------------------------------</w:t>
        <w:br/>
      </w:r>
    </w:p>
    <w:p>
      <w:pPr>
        <w:pStyle w:val="Heading2"/>
      </w:pPr>
      <w:r>
        <w:t>Empatia</w:t>
      </w:r>
    </w:p>
    <w:p>
      <w:r>
        <w:t>🧩 Definição: Compreender o outro a partir do seu ponto de vista, reconhecendo suas emoções e vivências.</w:t>
      </w:r>
    </w:p>
    <w:p>
      <w:r>
        <w:t>📌 Exemplo: O mentor reconhece a frustração do mentorado sem minimizar sua dor.</w:t>
      </w:r>
    </w:p>
    <w:p>
      <w:r>
        <w:t>⭐ Dica de ouro: Use frases como 'Imagino como isso foi difícil para você'.</w:t>
      </w:r>
    </w:p>
    <w:p>
      <w:r>
        <w:br/>
        <w:t>--------------------------------------------------</w:t>
        <w:br/>
      </w:r>
    </w:p>
    <w:p>
      <w:pPr>
        <w:pStyle w:val="Heading2"/>
      </w:pPr>
      <w:r>
        <w:t>Clareza na Comunicação</w:t>
      </w:r>
    </w:p>
    <w:p>
      <w:r>
        <w:t>🧩 Definição: Expressar ideias e orientações de forma objetiva, acolhedora e compreensível.</w:t>
      </w:r>
    </w:p>
    <w:p>
      <w:r>
        <w:t>📌 Exemplo: O mentor explica o objetivo do plano de ação usando linguagem acessível.</w:t>
      </w:r>
    </w:p>
    <w:p>
      <w:r>
        <w:t>⭐ Dica de ouro: Evite jargões. Prefira exemplos simples e visualizações.</w:t>
      </w:r>
    </w:p>
    <w:p>
      <w:r>
        <w:br/>
        <w:t>--------------------------------------------------</w:t>
        <w:br/>
      </w:r>
    </w:p>
    <w:p>
      <w:pPr>
        <w:pStyle w:val="Heading2"/>
      </w:pPr>
      <w:r>
        <w:t>Ética e Confidencialidade</w:t>
      </w:r>
    </w:p>
    <w:p>
      <w:r>
        <w:t>🧩 Definição: Agir com integridade, respeito e cuidado com as informações compartilhadas.</w:t>
      </w:r>
    </w:p>
    <w:p>
      <w:r>
        <w:t>📌 Exemplo: O mentor jamais comenta com terceiros sobre vivências confidenciais do mentorado.</w:t>
      </w:r>
    </w:p>
    <w:p>
      <w:r>
        <w:t>⭐ Dica de ouro: Lembre-se: confiança é construída com consistência e respeito.</w:t>
      </w:r>
    </w:p>
    <w:p>
      <w:r>
        <w:br/>
        <w:t>--------------------------------------------------</w:t>
        <w:br/>
      </w:r>
    </w:p>
    <w:p>
      <w:pPr>
        <w:pStyle w:val="Heading2"/>
      </w:pPr>
      <w:r>
        <w:t>Estímulo à Autonomia</w:t>
      </w:r>
    </w:p>
    <w:p>
      <w:r>
        <w:t>🧩 Definição: Incentivar o mentorado a tomar decisões e encontrar suas próprias soluções.</w:t>
      </w:r>
    </w:p>
    <w:p>
      <w:r>
        <w:t>📌 Exemplo: Ao invés de dar respostas prontas, o mentor faz perguntas que ajudam o mentorado a refletir.</w:t>
      </w:r>
    </w:p>
    <w:p>
      <w:r>
        <w:t>⭐ Dica de ouro: Confie no potencial do mentorado, mesmo quando ele ainda não confia.</w:t>
      </w:r>
    </w:p>
    <w:p>
      <w:r>
        <w:br/>
        <w:t>--------------------------------------------------</w:t>
        <w:br/>
      </w:r>
    </w:p>
    <w:p>
      <w:pPr>
        <w:pStyle w:val="Heading2"/>
      </w:pPr>
      <w:r>
        <w:t>Abertura ao Feedback</w:t>
      </w:r>
    </w:p>
    <w:p>
      <w:r>
        <w:t>🧩 Definição: Saber ouvir devolutivas com maturidade e usá-las para crescer.</w:t>
      </w:r>
    </w:p>
    <w:p>
      <w:r>
        <w:t>📌 Exemplo: O mentor pergunta ao mentorado como está sendo sua condução das sessões.</w:t>
      </w:r>
    </w:p>
    <w:p>
      <w:r>
        <w:t>⭐ Dica de ouro: Leve feedback como presente — ele mostra onde você pode evoluir.</w:t>
      </w:r>
    </w:p>
    <w:p>
      <w:r>
        <w:br/>
        <w:t>--------------------------------------------------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